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sz w:val="40"/>
        </w:rPr>
        <w:t>EMPLOYMENT OFFER</w:t>
      </w:r>
    </w:p>
    <w:p>
      <w:pPr>
        <w:jc w:val="center"/>
      </w:pPr>
      <w:r>
        <w:rPr>
          <w:b/>
        </w:rPr>
        <w:t>{{COMP</w:t>
      </w:r>
      <w:r>
        <w:rPr>
          <w:b/>
          <w:i/>
        </w:rPr>
        <w:t>ANY_NAME}}</w:t>
      </w:r>
    </w:p>
    <w:p/>
    <w:p>
      <w:r>
        <w:t xml:space="preserve">Date: </w:t>
      </w:r>
      <w:r>
        <w:t>{{DA</w:t>
      </w:r>
      <w:r>
        <w:t>TE}}</w:t>
      </w:r>
    </w:p>
    <w:p/>
    <w:p>
      <w:r>
        <w:t>{{CANDIDATE_FULL_NAME}}</w:t>
      </w:r>
    </w:p>
    <w:p>
      <w:r>
        <w:t>{{STREET_ADDRESS}}</w:t>
      </w:r>
    </w:p>
    <w:p>
      <w:r>
        <w:t>{{CI</w:t>
      </w:r>
      <w:r>
        <w:t xml:space="preserve">TY}}, </w:t>
      </w:r>
      <w:r>
        <w:t>{{STA</w:t>
      </w:r>
      <w:r>
        <w:t xml:space="preserve">TE}} </w:t>
      </w:r>
      <w:r>
        <w:t>{{ZIP_CO</w:t>
      </w:r>
      <w:r>
        <w:t>DE}}</w:t>
      </w:r>
    </w:p>
    <w:p/>
    <w:p>
      <w:r>
        <w:t xml:space="preserve">RE: Offer of Employment - </w:t>
      </w:r>
      <w:r>
        <w:rPr>
          <w:b/>
        </w:rPr>
        <w:t>{{POSI</w:t>
      </w:r>
      <w:r>
        <w:rPr>
          <w:b/>
        </w:rPr>
        <w:t>TION}}</w:t>
      </w:r>
    </w:p>
    <w:p/>
    <w:p>
      <w:r>
        <w:t>Dear {{CANDI</w:t>
      </w:r>
      <w:r>
        <w:t>DATE_FULL_NAME}},</w:t>
      </w:r>
    </w:p>
    <w:p/>
    <w:p>
      <w:r>
        <w:t xml:space="preserve">We are pleased to extend an offer of employment for the position of </w:t>
      </w:r>
      <w:r>
        <w:t>{{POSITION}}</w:t>
      </w:r>
      <w:r>
        <w:t xml:space="preserve"> in our </w:t>
      </w:r>
      <w:r>
        <w:t>{{DEPART</w:t>
      </w:r>
      <w:r>
        <w:t>MENT}}</w:t>
      </w:r>
      <w:r>
        <w:t xml:space="preserve"> department.</w:t>
      </w:r>
    </w:p>
    <w:p/>
    <w:p>
      <w:r>
        <w:t>Employment Details: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8640"/>
      </w:tblGrid>
      <w:tr>
        <w:tc>
          <w:tcPr>
            <w:tcW w:type="dxa" w:w="8640"/>
          </w:tcPr>
          <w:p>
            <w:r>
              <w:rPr>
                <w:b/>
              </w:rPr>
              <w:t>Basic Information:</w:t>
            </w:r>
          </w:p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4320"/>
              <w:gridCol w:w="4320"/>
            </w:tblGrid>
            <w:tr>
              <w:tc>
                <w:tcPr>
                  <w:tcW w:type="dxa" w:w="4320"/>
                </w:tcPr>
                <w:p>
                  <w:r>
                    <w:t>Position:</w:t>
                  </w:r>
                </w:p>
              </w:tc>
              <w:tc>
                <w:tcPr>
                  <w:tcW w:type="dxa" w:w="4320"/>
                </w:tcPr>
                <w:p>
                  <w:r>
                    <w:t>{{POSITION}}</w:t>
                  </w:r>
                </w:p>
              </w:tc>
            </w:tr>
            <w:tr>
              <w:tc>
                <w:tcPr>
                  <w:tcW w:type="dxa" w:w="4320"/>
                </w:tcPr>
                <w:p>
                  <w:r>
                    <w:t>Department:</w:t>
                  </w:r>
                </w:p>
              </w:tc>
              <w:tc>
                <w:tcPr>
                  <w:tcW w:type="dxa" w:w="4320"/>
                </w:tcPr>
                <w:p>
                  <w:r>
                    <w:t>{{DEPART</w:t>
                  </w:r>
                  <w:r>
                    <w:t>MENT}}</w:t>
                  </w:r>
                </w:p>
              </w:tc>
            </w:tr>
            <w:tr>
              <w:tc>
                <w:tcPr>
                  <w:tcW w:type="dxa" w:w="4320"/>
                </w:tcPr>
                <w:p>
                  <w:r>
                    <w:t>Start Date:</w:t>
                  </w:r>
                </w:p>
              </w:tc>
              <w:tc>
                <w:tcPr>
                  <w:tcW w:type="dxa" w:w="4320"/>
                </w:tcPr>
                <w:p>
                  <w:r>
                    <w:t>{{START_DATE}}</w:t>
                  </w:r>
                </w:p>
              </w:tc>
            </w:tr>
            <w:tr>
              <w:tc>
                <w:tcPr>
                  <w:tcW w:type="dxa" w:w="4320"/>
                </w:tcPr>
                <w:p>
                  <w:r>
                    <w:t>Reports To:</w:t>
                  </w:r>
                </w:p>
              </w:tc>
              <w:tc>
                <w:tcPr>
                  <w:tcW w:type="dxa" w:w="4320"/>
                </w:tcPr>
                <w:p>
                  <w:r>
                    <w:t>{{MANAGER_NAME}}</w:t>
                  </w:r>
                </w:p>
              </w:tc>
            </w:tr>
          </w:tbl>
          <w:p/>
        </w:tc>
      </w:tr>
      <w:tr>
        <w:tc>
          <w:tcPr>
            <w:tcW w:type="dxa" w:w="8640"/>
          </w:tcPr>
          <w:p>
            <w:r>
              <w:rPr>
                <w:b/>
              </w:rPr>
              <w:t>Compensation:</w:t>
            </w:r>
          </w:p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4320"/>
              <w:gridCol w:w="4320"/>
            </w:tblGrid>
            <w:tr>
              <w:tc>
                <w:tcPr>
                  <w:tcW w:type="dxa" w:w="4320"/>
                </w:tcPr>
                <w:p>
                  <w:r>
                    <w:t>Base Salary:</w:t>
                  </w:r>
                </w:p>
              </w:tc>
              <w:tc>
                <w:tcPr>
                  <w:tcW w:type="dxa" w:w="4320"/>
                </w:tcPr>
                <w:p>
                  <w:r>
                    <w:t>${{BASE_SALARY}} per year</w:t>
                  </w:r>
                </w:p>
              </w:tc>
            </w:tr>
            <w:tr>
              <w:tc>
                <w:tcPr>
                  <w:tcW w:type="dxa" w:w="4320"/>
                </w:tcPr>
                <w:p>
                  <w:r>
                    <w:t>Sign-on Bonus:</w:t>
                  </w:r>
                </w:p>
              </w:tc>
              <w:tc>
                <w:tcPr>
                  <w:tcW w:type="dxa" w:w="4320"/>
                </w:tcPr>
                <w:p>
                  <w:r>
                    <w:t>${{SIGNING_BONUS}}</w:t>
                  </w:r>
                </w:p>
              </w:tc>
            </w:tr>
            <w:tr>
              <w:tc>
                <w:tcPr>
                  <w:tcW w:type="dxa" w:w="4320"/>
                </w:tcPr>
                <w:p>
                  <w:r>
                    <w:t>Equity Grant:</w:t>
                  </w:r>
                </w:p>
              </w:tc>
              <w:tc>
                <w:tcPr>
                  <w:tcW w:type="dxa" w:w="4320"/>
                </w:tcPr>
                <w:p>
                  <w:r>
                    <w:t>{{EQUITY_SHARES}} shares</w:t>
                  </w:r>
                </w:p>
              </w:tc>
            </w:tr>
          </w:tbl>
          <w:p/>
        </w:tc>
      </w:tr>
    </w:tbl>
    <w:p/>
    <w:p>
      <w:r>
        <w:rPr>
          <w:b/>
        </w:rPr>
        <w:t>Relocation Assistance:</w:t>
      </w:r>
    </w:p>
    <w:p>
      <w:r>
        <w:t>{{IF_RELOCATION}}</w:t>
      </w:r>
      <w:r>
        <w:t xml:space="preserve">You are eligible for a relocation package of ${{RELOCATION_AMOUNT}}. </w:t>
      </w:r>
      <w:r>
        <w:t>This includes moving expenses and temporary housing for {{RELOCATION_DAYS}} days.</w:t>
      </w:r>
      <w:r>
        <w:t>{{END_IF_RELOCATION}}</w:t>
      </w:r>
    </w:p>
    <w:p/>
    <w:p>
      <w:r>
        <w:t>You will receive {{PTO</w:t>
      </w:r>
      <w:r>
        <w:t>_DAYS}} days of PTO annually.</w:t>
      </w:r>
    </w:p>
    <w:p/>
    <w:p>
      <w:r>
        <w:t xml:space="preserve">Please respond by </w:t>
      </w:r>
      <w:r>
        <w:rPr>
          <w:b/>
          <w:u w:val="single"/>
        </w:rPr>
        <w:t>{{RESP</w:t>
      </w:r>
      <w:r>
        <w:rPr>
          <w:b/>
          <w:u w:val="single"/>
        </w:rPr>
        <w:t>ONSE_DEAD</w:t>
      </w:r>
      <w:r>
        <w:rPr>
          <w:b/>
          <w:u w:val="single"/>
        </w:rPr>
        <w:t>LINE}}</w:t>
      </w:r>
      <w:r>
        <w:t>.</w:t>
      </w:r>
    </w:p>
    <w:p/>
    <w:p/>
    <w:p>
      <w:r>
        <w:t>Sincerely,</w:t>
      </w:r>
    </w:p>
    <w:p/>
    <w:p>
      <w:r>
        <w:t>{{HR_NA</w:t>
      </w:r>
      <w:r>
        <w:t>ME}}</w:t>
      </w:r>
    </w:p>
    <w:p>
      <w:r>
        <w:t>{{HR_TITLE}}</w:t>
      </w:r>
    </w:p>
    <w:p>
      <w:r>
        <w:t>{{COMPA</w:t>
      </w:r>
      <w:r>
        <w:t>NY_NAME}}</w:t>
      </w:r>
    </w:p>
    <w:sectPr w:rsidR="00FC693F" w:rsidRPr="0006063C" w:rsidSect="00034616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Footer"/>
      <w:jc w:val="center"/>
    </w:pPr>
    <w:r>
      <w:t>Confidential - {{COMPANY_NAME}} Internal Use Only</w:t>
    </w:r>
  </w:p>
</w:ftr>
</file>

<file path=word/header1.xml><?xml version="1.0" encoding="utf-8"?>
<w:hd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Header"/>
      <w:jc w:val="right"/>
    </w:pPr>
    <w:r>
      <w:t>Document ID: {{DOC</w:t>
    </w:r>
    <w:r>
      <w:rPr>
        <w:i/>
      </w:rPr>
      <w:t>_ID}}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