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177" w:rsidRDefault="002973DA">
      <w:r>
        <w:t>This is sample document.</w:t>
      </w:r>
      <w:bookmarkStart w:id="0" w:name="_GoBack"/>
      <w:bookmarkEnd w:id="0"/>
    </w:p>
    <w:sectPr w:rsidR="007A51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A5177"/>
    <w:rsid w:val="002973DA"/>
    <w:rsid w:val="007A5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3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3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masood</cp:lastModifiedBy>
  <cp:revision>2</cp:revision>
  <dcterms:created xsi:type="dcterms:W3CDTF">2015-12-08T06:30:00Z</dcterms:created>
  <dcterms:modified xsi:type="dcterms:W3CDTF">2015-12-08T06:31:00Z</dcterms:modified>
</cp:coreProperties>
</file>