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Target="word/document.xml" Type="http://schemas.openxmlformats.org/officeDocument/2006/relationships/officeDocument" Id="rId1"/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3"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o="urn:schemas-microsoft-com:office:office" xmlns:v="urn:schemas-microsoft-com:vml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w14 w15">
  <w:body>
    <w:p w14:paraId="c41eec0e" w14:textId="c41eec0e">
      <w:pPr>
        <w15:collapsed w:val="false"/>
      </w:pPr>
      <w:r>
        <w:t>x</w:t>
      </w:r>
    </w:p>
    <w:p>
      <w:r>
        <w:t>x</w:t>
      </w:r>
    </w:p>
    <w:p>
      <w:bookmarkStart w:name="abcd" w:id="123"/>
      <w:r>
        <w:t>hello world</w:t>
      </w:r>
      <w:bookmarkEnd w:id="123"/>
    </w:p>
    <w:p>
      <w:r>
        <w:t>x</w:t>
      </w:r>
    </w:p>
    <w:p>
      <w:r>
        <w:t>x</w:t>
      </w:r>
    </w:p>
    <w:p>
      <w:r>
        <w:t>some text</w:t>
      </w:r>
      <w:hyperlink w:history="true" w:anchor="abcd">
        <w:r>
          <w:rPr>
            <w:rStyle w:val="Hyperlink"/>
          </w:rPr>
          <w:t>link to bookmark</w:t>
        </w:r>
      </w:hyperlink>
    </w:p>
    <w:sectPr>
      <w:pgSz w:w="11907" w:h="16839" w:code="9"/>
      <w:pgMar w:top="1440" w:right="1440" w:bottom="1440" w:left="1440"/>
    </w:sectPr>
  </w:body>
</w:document>
</file>

<file path=word/styles.xml><?xml version="1.0" encoding="utf-8"?>
<w:styl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o="urn:schemas-microsoft-com:office:office" xmlns:v="urn:schemas-microsoft-com:vml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basedOn w:val="DocDefaults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DocDefaults">
    <w:name w:val="DocDefaults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<Relationships xmlns="http://schemas.openxmlformats.org/package/2006/relationships"><Relationship Target="styles.xml" Type="http://schemas.openxmlformats.org/officeDocument/2006/relationships/styles" Id="rId1"/></Relationships>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