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ns18="urn:schemas-microsoft-com:office:excel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3a1742ca" w14:textId="3a1742ca">
      <w:pPr>
        <w15:collapsed w:val="false"/>
      </w:pPr>
      <w:r>
        <w:t>x</w:t>
      </w:r>
    </w:p>
    <w:p>
      <w:r>
        <w:t>x</w:t>
      </w:r>
    </w:p>
    <w:p>
      <w:bookmarkStart w:name="abcd" w:id="123"/>
      <w:r>
        <w:t>hello world</w:t>
      </w:r>
      <w:bookmarkEnd w:id="123"/>
    </w:p>
    <w:p>
      <w:r>
        <w:t>x</w:t>
      </w:r>
    </w:p>
    <w:p>
      <w:r>
        <w:t>x</w:t>
      </w:r>
    </w:p>
    <w:p>
      <w:r>
        <w:t>some text</w:t>
      </w:r>
      <w:hyperlink w:history="true" w:anchor="abcd">
        <w:r>
          <w:rPr>
            <w:rStyle w:val="Hyperlink"/>
          </w:rPr>
          <w:t>link to bookmark</w:t>
        </w:r>
      </w:hyperlink>
    </w:p>
    <w:sectPr>
      <w:pgSz w:w="11907" w:h="16839" w:code="9"/>
      <w:pgMar w:top="1440" w:right="1440" w:bottom="1440" w:left="1440"/>
    </w:sectPr>
  </w:body>
</w:document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o="urn:schemas-microsoft-com:office:office" xmlns:ns18="urn:schemas-microsoft-com:office:excel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